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54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王丽娟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2~8周</w:t>
      </w:r>
    </w:p>
    <w:bookmarkStart w:id="1" w:name="454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西医基础案例教学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(120163—001)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中西临231;中西临23（灵素）班;中西临233;中西临232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西医基础案例教学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(120163—001)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中西临231;中西临23（灵素）班;中西临233;中西临232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